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6549419" name="1e063020-ab2f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9954197" name="1e063020-ab2f-11f0-a48c-95ad4219925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954397" name="22e91a80-ab2f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7966103" name="22e91a80-ab2f-11f0-a48c-95ad4219925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4810451" name="9cbee290-ab34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2904176" name="9cbee290-ab34-11f0-a48c-95ad4219925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4185620" name="a217e750-ab34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0377330" name="a217e750-ab34-11f0-a48c-95ad4219925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4510728" name="0b93baa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1254993" name="0b93baa0-ab36-11f0-a48c-95ad4219925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6184833" name="1141bd3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3400834" name="1141bd30-ab36-11f0-a48c-95ad4219925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Dach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3221422" name="567ece6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0015752" name="567ece60-ab36-11f0-a48c-95ad4219925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0055527" name="5b45cc5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5905586" name="5b45cc50-ab36-11f0-a48c-95ad4219925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Steinbüntli 4, 8888 Mels</w:t>
          </w:r>
        </w:p>
        <w:p>
          <w:pPr>
            <w:spacing w:before="0" w:after="0"/>
          </w:pPr>
          <w:r>
            <w:t>536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